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EMSI-RGEO.POSITION.TYPE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POINT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CERCLE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SURFACE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GRID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POLYGON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ELLIPSE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D73209-B17C-4E9D-8A80-6596C7C018A4}"/>
</file>

<file path=customXml/itemProps3.xml><?xml version="1.0" encoding="utf-8"?>
<ds:datastoreItem xmlns:ds="http://schemas.openxmlformats.org/officeDocument/2006/customXml" ds:itemID="{65C742E0-6F3F-4063-A0BE-464160D8DDBF}"/>
</file>

<file path=customXml/itemProps4.xml><?xml version="1.0" encoding="utf-8"?>
<ds:datastoreItem xmlns:ds="http://schemas.openxmlformats.org/officeDocument/2006/customXml" ds:itemID="{E01A4A50-B2CF-44FA-95A5-825ECDF8A7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